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29F39" w14:textId="77777777" w:rsidR="00130A49" w:rsidRPr="00FF430B" w:rsidRDefault="00130A49" w:rsidP="005D5589">
      <w:pPr>
        <w:keepNext/>
        <w:tabs>
          <w:tab w:val="left" w:pos="1134"/>
        </w:tabs>
        <w:suppressAutoHyphens/>
        <w:ind w:right="-1"/>
        <w:jc w:val="center"/>
        <w:outlineLvl w:val="1"/>
        <w:rPr>
          <w:b/>
          <w:iCs/>
          <w:noProof w:val="0"/>
          <w:color w:val="000000"/>
          <w:sz w:val="22"/>
          <w:szCs w:val="22"/>
          <w:lang w:val="ro-MD" w:eastAsia="zh-CN"/>
        </w:rPr>
      </w:pPr>
    </w:p>
    <w:p w14:paraId="4F03315C" w14:textId="77777777" w:rsidR="00130A49" w:rsidRPr="00FF430B" w:rsidRDefault="00130A49" w:rsidP="00130A49">
      <w:pPr>
        <w:rPr>
          <w:noProof w:val="0"/>
          <w:lang w:val="ro-MD" w:eastAsia="zh-CN"/>
        </w:rPr>
      </w:pPr>
    </w:p>
    <w:p w14:paraId="48898697" w14:textId="77777777" w:rsidR="009D62FF" w:rsidRPr="00FF430B" w:rsidRDefault="009D62FF" w:rsidP="00130A49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o-MD"/>
        </w:rPr>
      </w:pPr>
    </w:p>
    <w:p w14:paraId="5EFD2579" w14:textId="77777777" w:rsidR="00B65C93" w:rsidRPr="00FF430B" w:rsidRDefault="00B65C93" w:rsidP="00130A49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o-MD"/>
        </w:rPr>
      </w:pPr>
    </w:p>
    <w:p w14:paraId="03A16651" w14:textId="3C8A494D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095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7</w:t>
      </w:r>
    </w:p>
    <w:p w14:paraId="61DEF323" w14:textId="77777777" w:rsidR="00BA7FF4" w:rsidRPr="00FF430B" w:rsidRDefault="00BA7FF4" w:rsidP="00BA7FF4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FA0A8D" w:rsidRPr="00FF430B">
        <w:rPr>
          <w:noProof w:val="0"/>
          <w:lang w:val="ro-MD"/>
        </w:rPr>
        <w:t>D</w:t>
      </w:r>
      <w:r w:rsidRPr="00FF430B">
        <w:rPr>
          <w:noProof w:val="0"/>
          <w:lang w:val="ro-MD"/>
        </w:rPr>
        <w:t>ocumentația standard nr._____</w:t>
      </w:r>
    </w:p>
    <w:p w14:paraId="41226B05" w14:textId="77777777" w:rsidR="00BA7FF4" w:rsidRPr="00FF430B" w:rsidRDefault="00BA7FF4" w:rsidP="00BA7FF4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60706878" w14:textId="77777777" w:rsidR="00101CBC" w:rsidRPr="00FF430B" w:rsidRDefault="00101CBC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5364B2A3" w14:textId="77777777" w:rsidR="00B65C93" w:rsidRPr="00FF430B" w:rsidRDefault="00B65C93" w:rsidP="00B322B4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5925F865" w14:textId="77777777" w:rsidR="00F5261B" w:rsidRPr="00FF430B" w:rsidRDefault="00F5261B" w:rsidP="00F5261B">
      <w:pPr>
        <w:pStyle w:val="BodyText"/>
        <w:tabs>
          <w:tab w:val="left" w:pos="567"/>
        </w:tabs>
        <w:rPr>
          <w:rFonts w:asciiTheme="majorHAnsi" w:hAnsiTheme="majorHAnsi" w:cstheme="majorHAnsi"/>
          <w:b/>
          <w:szCs w:val="24"/>
          <w:lang w:val="ro-MD"/>
        </w:rPr>
      </w:pPr>
      <w:bookmarkStart w:id="1" w:name="_Toc449692096"/>
      <w:bookmarkEnd w:id="0"/>
    </w:p>
    <w:p w14:paraId="20B72B16" w14:textId="77777777" w:rsidR="00F5261B" w:rsidRPr="00FF430B" w:rsidRDefault="00F5261B" w:rsidP="00F5261B">
      <w:pPr>
        <w:pStyle w:val="BodyText"/>
        <w:tabs>
          <w:tab w:val="left" w:pos="567"/>
        </w:tabs>
        <w:jc w:val="center"/>
        <w:rPr>
          <w:rFonts w:ascii="Times New Roman" w:hAnsi="Times New Roman"/>
          <w:sz w:val="28"/>
          <w:szCs w:val="28"/>
          <w:lang w:val="ro-MD"/>
        </w:rPr>
      </w:pPr>
      <w:r w:rsidRPr="00FF430B">
        <w:rPr>
          <w:rFonts w:ascii="Times New Roman" w:hAnsi="Times New Roman"/>
          <w:b/>
          <w:sz w:val="28"/>
          <w:szCs w:val="28"/>
          <w:lang w:val="ro-MD"/>
        </w:rPr>
        <w:t>CERERE DE PARTICIPARE</w:t>
      </w:r>
    </w:p>
    <w:p w14:paraId="2DFCB027" w14:textId="77777777" w:rsidR="00F5261B" w:rsidRPr="00FF430B" w:rsidRDefault="00F5261B" w:rsidP="00F5261B">
      <w:pPr>
        <w:pStyle w:val="BodyText"/>
        <w:tabs>
          <w:tab w:val="left" w:pos="-142"/>
        </w:tabs>
        <w:spacing w:before="240"/>
        <w:jc w:val="center"/>
        <w:rPr>
          <w:rFonts w:asciiTheme="majorHAnsi" w:hAnsiTheme="majorHAnsi" w:cstheme="majorHAnsi"/>
          <w:szCs w:val="24"/>
          <w:lang w:val="ro-MD"/>
        </w:rPr>
      </w:pPr>
    </w:p>
    <w:p w14:paraId="51FE94BE" w14:textId="77777777" w:rsidR="00F5261B" w:rsidRPr="00FF430B" w:rsidRDefault="00F5261B" w:rsidP="00F5261B">
      <w:pPr>
        <w:pStyle w:val="BodyText"/>
        <w:tabs>
          <w:tab w:val="left" w:pos="-142"/>
        </w:tabs>
        <w:spacing w:before="240"/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Către_________________________________________________________________________</w:t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  <w:t xml:space="preserve">                                                      (denumirea autorităţii contractante şi adresa completă)</w:t>
      </w:r>
    </w:p>
    <w:p w14:paraId="2E9D2F4A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</w:p>
    <w:p w14:paraId="5F2C03CC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Stimaţi domni</w:t>
      </w:r>
      <w:r w:rsidRPr="00FF430B">
        <w:rPr>
          <w:rFonts w:ascii="Times New Roman" w:hAnsi="Times New Roman"/>
          <w:szCs w:val="24"/>
          <w:lang w:val="ro-MD"/>
        </w:rPr>
        <w:t>,</w:t>
      </w:r>
    </w:p>
    <w:p w14:paraId="369A81C0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Ca urmare a anunțului/invitației de participare</w:t>
      </w:r>
      <w:r w:rsidR="00FB1667" w:rsidRPr="00FF430B">
        <w:rPr>
          <w:rFonts w:ascii="Times New Roman" w:hAnsi="Times New Roman"/>
          <w:szCs w:val="24"/>
          <w:lang w:val="ro-MD"/>
        </w:rPr>
        <w:t>/de pre</w:t>
      </w:r>
      <w:r w:rsidR="00657833" w:rsidRPr="00FF430B">
        <w:rPr>
          <w:rFonts w:ascii="Times New Roman" w:hAnsi="Times New Roman"/>
          <w:szCs w:val="24"/>
          <w:lang w:val="ro-MD"/>
        </w:rPr>
        <w:t>s</w:t>
      </w:r>
      <w:r w:rsidR="00FB1667" w:rsidRPr="00FF430B">
        <w:rPr>
          <w:rFonts w:ascii="Times New Roman" w:hAnsi="Times New Roman"/>
          <w:szCs w:val="24"/>
          <w:lang w:val="ro-MD"/>
        </w:rPr>
        <w:t>elecție</w:t>
      </w:r>
      <w:r w:rsidRPr="00FF430B">
        <w:rPr>
          <w:rFonts w:ascii="Times New Roman" w:hAnsi="Times New Roman"/>
          <w:szCs w:val="24"/>
          <w:lang w:val="ro-MD"/>
        </w:rPr>
        <w:t xml:space="preserve"> apărut în Buletinul </w:t>
      </w:r>
      <w:r w:rsidR="007E463D" w:rsidRPr="00FF430B">
        <w:rPr>
          <w:rFonts w:ascii="Times New Roman" w:hAnsi="Times New Roman"/>
          <w:szCs w:val="24"/>
          <w:lang w:val="ro-MD"/>
        </w:rPr>
        <w:t>a</w:t>
      </w:r>
      <w:r w:rsidRPr="00FF430B">
        <w:rPr>
          <w:rFonts w:ascii="Times New Roman" w:hAnsi="Times New Roman"/>
          <w:szCs w:val="24"/>
          <w:lang w:val="ro-MD"/>
        </w:rPr>
        <w:t xml:space="preserve">chizițiilor </w:t>
      </w:r>
      <w:r w:rsidR="007E463D" w:rsidRPr="00FF430B">
        <w:rPr>
          <w:rFonts w:ascii="Times New Roman" w:hAnsi="Times New Roman"/>
          <w:szCs w:val="24"/>
          <w:lang w:val="ro-MD"/>
        </w:rPr>
        <w:t>p</w:t>
      </w:r>
      <w:r w:rsidRPr="00FF430B">
        <w:rPr>
          <w:rFonts w:ascii="Times New Roman" w:hAnsi="Times New Roman"/>
          <w:szCs w:val="24"/>
          <w:lang w:val="ro-MD"/>
        </w:rPr>
        <w:t>ublice și/sau Jurnalul Oficial al Uniunii Europene,  nr. . . . . din . . . . . . . . . . . . . . (ziua/luna/anul),  privind aplicarea procedurii pentru atribuirea contractului . . . . . . . . . . . . . . . . . . . . . . . . . . . . . . . . (denumirea contractului de achiziție publică),  noi . . . . . . . . . . . . . . . . . . . . . . (denumirea/numele ofertantului</w:t>
      </w:r>
      <w:r w:rsidR="00FB1667" w:rsidRPr="00FF430B">
        <w:rPr>
          <w:rFonts w:ascii="Times New Roman" w:hAnsi="Times New Roman"/>
          <w:szCs w:val="24"/>
          <w:lang w:val="ro-MD"/>
        </w:rPr>
        <w:t>/candidatului</w:t>
      </w:r>
      <w:r w:rsidRPr="00FF430B">
        <w:rPr>
          <w:rFonts w:ascii="Times New Roman" w:hAnsi="Times New Roman"/>
          <w:szCs w:val="24"/>
          <w:lang w:val="ro-MD"/>
        </w:rPr>
        <w:t>)</w:t>
      </w:r>
      <w:r w:rsidRPr="00FF430B">
        <w:rPr>
          <w:rFonts w:ascii="Times New Roman" w:hAnsi="Times New Roman"/>
          <w:lang w:val="ro-MD"/>
        </w:rPr>
        <w:t xml:space="preserve">, </w:t>
      </w:r>
      <w:r w:rsidRPr="00FF430B">
        <w:rPr>
          <w:rFonts w:ascii="Times New Roman" w:hAnsi="Times New Roman"/>
          <w:szCs w:val="24"/>
          <w:lang w:val="ro-MD"/>
        </w:rPr>
        <w:t xml:space="preserve">am luat cunoștință de condițiile și </w:t>
      </w:r>
      <w:r w:rsidR="00F24A96" w:rsidRPr="00FF430B">
        <w:rPr>
          <w:rFonts w:ascii="Times New Roman" w:hAnsi="Times New Roman"/>
          <w:szCs w:val="24"/>
          <w:lang w:val="ro-MD"/>
        </w:rPr>
        <w:t xml:space="preserve">de </w:t>
      </w:r>
      <w:r w:rsidRPr="00FF430B">
        <w:rPr>
          <w:rFonts w:ascii="Times New Roman" w:hAnsi="Times New Roman"/>
          <w:szCs w:val="24"/>
          <w:lang w:val="ro-MD"/>
        </w:rPr>
        <w:t xml:space="preserve">cerințele expuse în documentația de atribuire și </w:t>
      </w:r>
      <w:r w:rsidR="001B1E45" w:rsidRPr="00FF430B">
        <w:rPr>
          <w:rFonts w:ascii="Times New Roman" w:hAnsi="Times New Roman"/>
          <w:szCs w:val="24"/>
          <w:lang w:val="ro-MD"/>
        </w:rPr>
        <w:t xml:space="preserve">ne </w:t>
      </w:r>
      <w:r w:rsidRPr="00FF430B">
        <w:rPr>
          <w:rFonts w:ascii="Times New Roman" w:hAnsi="Times New Roman"/>
          <w:lang w:val="ro-MD"/>
        </w:rPr>
        <w:t>exprimăm</w:t>
      </w:r>
      <w:r w:rsidR="001B1E45" w:rsidRPr="00FF430B">
        <w:rPr>
          <w:rFonts w:ascii="Times New Roman" w:hAnsi="Times New Roman"/>
          <w:lang w:val="ro-MD"/>
        </w:rPr>
        <w:t>,</w:t>
      </w:r>
      <w:r w:rsidRPr="00FF430B">
        <w:rPr>
          <w:rFonts w:ascii="Times New Roman" w:hAnsi="Times New Roman"/>
          <w:lang w:val="ro-MD"/>
        </w:rPr>
        <w:t xml:space="preserve">  prin prezenta</w:t>
      </w:r>
      <w:r w:rsidR="001B1E45" w:rsidRPr="00FF430B">
        <w:rPr>
          <w:rFonts w:ascii="Times New Roman" w:hAnsi="Times New Roman"/>
          <w:lang w:val="ro-MD"/>
        </w:rPr>
        <w:t>,</w:t>
      </w:r>
      <w:r w:rsidRPr="00FF430B">
        <w:rPr>
          <w:rFonts w:ascii="Times New Roman" w:hAnsi="Times New Roman"/>
          <w:lang w:val="ro-MD"/>
        </w:rPr>
        <w:t xml:space="preserve">  interesul de a participa, în calitate de ofertant/candidat, </w:t>
      </w:r>
      <w:r w:rsidRPr="00FF430B">
        <w:rPr>
          <w:rFonts w:ascii="Times New Roman" w:hAnsi="Times New Roman"/>
          <w:szCs w:val="24"/>
          <w:lang w:val="ro-MD"/>
        </w:rPr>
        <w:t xml:space="preserve"> neav</w:t>
      </w:r>
      <w:r w:rsidR="009C1502" w:rsidRPr="00FF430B">
        <w:rPr>
          <w:rFonts w:ascii="Times New Roman" w:hAnsi="Times New Roman"/>
          <w:szCs w:val="24"/>
          <w:lang w:val="ro-MD"/>
        </w:rPr>
        <w:t>î</w:t>
      </w:r>
      <w:r w:rsidRPr="00FF430B">
        <w:rPr>
          <w:rFonts w:ascii="Times New Roman" w:hAnsi="Times New Roman"/>
          <w:szCs w:val="24"/>
          <w:lang w:val="ro-MD"/>
        </w:rPr>
        <w:t xml:space="preserve">nd obiecții la </w:t>
      </w:r>
      <w:r w:rsidR="008B330F" w:rsidRPr="00FF430B">
        <w:rPr>
          <w:rFonts w:ascii="Times New Roman" w:hAnsi="Times New Roman"/>
          <w:szCs w:val="24"/>
          <w:lang w:val="ro-MD"/>
        </w:rPr>
        <w:t>documentația de atribuire</w:t>
      </w:r>
      <w:r w:rsidRPr="00FF430B">
        <w:rPr>
          <w:rFonts w:ascii="Times New Roman" w:hAnsi="Times New Roman"/>
          <w:szCs w:val="24"/>
          <w:lang w:val="ro-MD"/>
        </w:rPr>
        <w:t xml:space="preserve">. </w:t>
      </w:r>
    </w:p>
    <w:p w14:paraId="60707804" w14:textId="77777777" w:rsidR="00E706C1" w:rsidRPr="00FF430B" w:rsidRDefault="00E706C1" w:rsidP="00F5261B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55B9266A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Data completării . . . . . . . . . . . . .</w:t>
      </w:r>
      <w:r w:rsidRPr="00FF430B">
        <w:rPr>
          <w:rFonts w:ascii="Times New Roman" w:hAnsi="Times New Roman"/>
          <w:szCs w:val="24"/>
          <w:lang w:val="ro-MD"/>
        </w:rPr>
        <w:tab/>
        <w:t>Cu stimă,</w:t>
      </w:r>
    </w:p>
    <w:p w14:paraId="3B039F1A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Ofertant</w:t>
      </w:r>
      <w:r w:rsidR="00FB1667" w:rsidRPr="00FF430B">
        <w:rPr>
          <w:rFonts w:ascii="Times New Roman" w:hAnsi="Times New Roman"/>
          <w:szCs w:val="24"/>
          <w:lang w:val="ro-MD"/>
        </w:rPr>
        <w:t>/candidat</w:t>
      </w:r>
    </w:p>
    <w:p w14:paraId="14FB862F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. . . . . . . . . . . . . . . . . . . . . . . .</w:t>
      </w:r>
    </w:p>
    <w:p w14:paraId="10577578" w14:textId="77777777" w:rsidR="00F5261B" w:rsidRPr="00FF430B" w:rsidRDefault="00F5261B" w:rsidP="00F5261B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(semnătura autorizată)</w:t>
      </w:r>
    </w:p>
    <w:p w14:paraId="06423F82" w14:textId="77777777" w:rsidR="00227348" w:rsidRPr="00FF430B" w:rsidRDefault="00227348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68B1992" w14:textId="77777777" w:rsidR="0033109C" w:rsidRPr="00FF430B" w:rsidRDefault="0033109C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1160CA7D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4944C5B9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0424C725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11F88B45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07038BB8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2E13C76B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47D628D7" w14:textId="77777777" w:rsidR="00B65C93" w:rsidRPr="00FF430B" w:rsidRDefault="00B65C93" w:rsidP="00950D18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bookmarkEnd w:id="1"/>
    <w:p w14:paraId="40CD3295" w14:textId="0F680F88" w:rsidR="001F6E5A" w:rsidRPr="00FF430B" w:rsidRDefault="001F6E5A" w:rsidP="00A8728F">
      <w:pPr>
        <w:pStyle w:val="BodyText"/>
        <w:tabs>
          <w:tab w:val="left" w:pos="567"/>
        </w:tabs>
        <w:spacing w:line="360" w:lineRule="auto"/>
        <w:jc w:val="center"/>
        <w:rPr>
          <w:lang w:val="ro-MD"/>
        </w:rPr>
      </w:pPr>
    </w:p>
    <w:sectPr w:rsidR="001F6E5A" w:rsidRPr="00FF430B" w:rsidSect="005C7076">
      <w:footerReference w:type="default" r:id="rId11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9D043" w14:textId="77777777" w:rsidR="000203B7" w:rsidRDefault="000203B7" w:rsidP="00A20ACF">
      <w:r>
        <w:separator/>
      </w:r>
    </w:p>
  </w:endnote>
  <w:endnote w:type="continuationSeparator" w:id="0">
    <w:p w14:paraId="5B736962" w14:textId="77777777" w:rsidR="000203B7" w:rsidRDefault="000203B7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701F7225" w:rsidR="008F1D40" w:rsidRDefault="008F1D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5CC">
          <w:t>60</w:t>
        </w:r>
        <w:r>
          <w:fldChar w:fldCharType="end"/>
        </w:r>
      </w:p>
    </w:sdtContent>
  </w:sdt>
  <w:p w14:paraId="075618FA" w14:textId="77777777" w:rsidR="008F1D40" w:rsidRDefault="008F1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4F01" w14:textId="77777777" w:rsidR="000203B7" w:rsidRDefault="000203B7" w:rsidP="00A20ACF">
      <w:r>
        <w:separator/>
      </w:r>
    </w:p>
  </w:footnote>
  <w:footnote w:type="continuationSeparator" w:id="0">
    <w:p w14:paraId="0BC4AACF" w14:textId="77777777" w:rsidR="000203B7" w:rsidRDefault="000203B7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9933" w:hanging="360"/>
      </w:pPr>
    </w:lvl>
    <w:lvl w:ilvl="1" w:tplc="04100019" w:tentative="1">
      <w:start w:val="1"/>
      <w:numFmt w:val="lowerLetter"/>
      <w:lvlText w:val="%2."/>
      <w:lvlJc w:val="left"/>
      <w:pPr>
        <w:ind w:left="10653" w:hanging="360"/>
      </w:pPr>
    </w:lvl>
    <w:lvl w:ilvl="2" w:tplc="0410001B" w:tentative="1">
      <w:start w:val="1"/>
      <w:numFmt w:val="lowerRoman"/>
      <w:lvlText w:val="%3."/>
      <w:lvlJc w:val="right"/>
      <w:pPr>
        <w:ind w:left="11373" w:hanging="180"/>
      </w:pPr>
    </w:lvl>
    <w:lvl w:ilvl="3" w:tplc="0410000F" w:tentative="1">
      <w:start w:val="1"/>
      <w:numFmt w:val="decimal"/>
      <w:lvlText w:val="%4."/>
      <w:lvlJc w:val="left"/>
      <w:pPr>
        <w:ind w:left="12093" w:hanging="360"/>
      </w:pPr>
    </w:lvl>
    <w:lvl w:ilvl="4" w:tplc="04100019" w:tentative="1">
      <w:start w:val="1"/>
      <w:numFmt w:val="lowerLetter"/>
      <w:lvlText w:val="%5."/>
      <w:lvlJc w:val="left"/>
      <w:pPr>
        <w:ind w:left="12813" w:hanging="360"/>
      </w:pPr>
    </w:lvl>
    <w:lvl w:ilvl="5" w:tplc="0410001B" w:tentative="1">
      <w:start w:val="1"/>
      <w:numFmt w:val="lowerRoman"/>
      <w:lvlText w:val="%6."/>
      <w:lvlJc w:val="right"/>
      <w:pPr>
        <w:ind w:left="13533" w:hanging="180"/>
      </w:pPr>
    </w:lvl>
    <w:lvl w:ilvl="6" w:tplc="0410000F" w:tentative="1">
      <w:start w:val="1"/>
      <w:numFmt w:val="decimal"/>
      <w:lvlText w:val="%7."/>
      <w:lvlJc w:val="left"/>
      <w:pPr>
        <w:ind w:left="14253" w:hanging="360"/>
      </w:pPr>
    </w:lvl>
    <w:lvl w:ilvl="7" w:tplc="04100019" w:tentative="1">
      <w:start w:val="1"/>
      <w:numFmt w:val="lowerLetter"/>
      <w:lvlText w:val="%8."/>
      <w:lvlJc w:val="left"/>
      <w:pPr>
        <w:ind w:left="14973" w:hanging="360"/>
      </w:pPr>
    </w:lvl>
    <w:lvl w:ilvl="8" w:tplc="0410001B" w:tentative="1">
      <w:start w:val="1"/>
      <w:numFmt w:val="lowerRoman"/>
      <w:lvlText w:val="%9."/>
      <w:lvlJc w:val="right"/>
      <w:pPr>
        <w:ind w:left="15693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167230">
    <w:abstractNumId w:val="35"/>
  </w:num>
  <w:num w:numId="2" w16cid:durableId="1766419539">
    <w:abstractNumId w:val="43"/>
  </w:num>
  <w:num w:numId="3" w16cid:durableId="1044479746">
    <w:abstractNumId w:val="32"/>
  </w:num>
  <w:num w:numId="4" w16cid:durableId="173233446">
    <w:abstractNumId w:val="31"/>
  </w:num>
  <w:num w:numId="5" w16cid:durableId="971246835">
    <w:abstractNumId w:val="15"/>
  </w:num>
  <w:num w:numId="6" w16cid:durableId="1826819073">
    <w:abstractNumId w:val="18"/>
  </w:num>
  <w:num w:numId="7" w16cid:durableId="505245433">
    <w:abstractNumId w:val="16"/>
  </w:num>
  <w:num w:numId="8" w16cid:durableId="343214707">
    <w:abstractNumId w:val="9"/>
  </w:num>
  <w:num w:numId="9" w16cid:durableId="30112378">
    <w:abstractNumId w:val="30"/>
  </w:num>
  <w:num w:numId="10" w16cid:durableId="474683933">
    <w:abstractNumId w:val="13"/>
  </w:num>
  <w:num w:numId="11" w16cid:durableId="920682110">
    <w:abstractNumId w:val="22"/>
  </w:num>
  <w:num w:numId="12" w16cid:durableId="1938905407">
    <w:abstractNumId w:val="23"/>
  </w:num>
  <w:num w:numId="13" w16cid:durableId="1646079756">
    <w:abstractNumId w:val="38"/>
  </w:num>
  <w:num w:numId="14" w16cid:durableId="549732456">
    <w:abstractNumId w:val="29"/>
  </w:num>
  <w:num w:numId="15" w16cid:durableId="1017082032">
    <w:abstractNumId w:val="8"/>
  </w:num>
  <w:num w:numId="16" w16cid:durableId="76832545">
    <w:abstractNumId w:val="24"/>
  </w:num>
  <w:num w:numId="17" w16cid:durableId="1288314229">
    <w:abstractNumId w:val="25"/>
  </w:num>
  <w:num w:numId="18" w16cid:durableId="33501871">
    <w:abstractNumId w:val="36"/>
  </w:num>
  <w:num w:numId="19" w16cid:durableId="898786970">
    <w:abstractNumId w:val="11"/>
  </w:num>
  <w:num w:numId="20" w16cid:durableId="676880519">
    <w:abstractNumId w:val="40"/>
  </w:num>
  <w:num w:numId="21" w16cid:durableId="1162312507">
    <w:abstractNumId w:val="34"/>
  </w:num>
  <w:num w:numId="22" w16cid:durableId="1478230621">
    <w:abstractNumId w:val="12"/>
  </w:num>
  <w:num w:numId="23" w16cid:durableId="450126123">
    <w:abstractNumId w:val="33"/>
  </w:num>
  <w:num w:numId="24" w16cid:durableId="1667241923">
    <w:abstractNumId w:val="19"/>
  </w:num>
  <w:num w:numId="25" w16cid:durableId="156044305">
    <w:abstractNumId w:val="27"/>
  </w:num>
  <w:num w:numId="26" w16cid:durableId="1640302928">
    <w:abstractNumId w:val="21"/>
  </w:num>
  <w:num w:numId="27" w16cid:durableId="52390909">
    <w:abstractNumId w:val="39"/>
  </w:num>
  <w:num w:numId="28" w16cid:durableId="436414455">
    <w:abstractNumId w:val="14"/>
  </w:num>
  <w:num w:numId="29" w16cid:durableId="1768116712">
    <w:abstractNumId w:val="10"/>
  </w:num>
  <w:num w:numId="30" w16cid:durableId="565797557">
    <w:abstractNumId w:val="20"/>
  </w:num>
  <w:num w:numId="31" w16cid:durableId="1962568075">
    <w:abstractNumId w:val="7"/>
  </w:num>
  <w:num w:numId="32" w16cid:durableId="439371855">
    <w:abstractNumId w:val="5"/>
  </w:num>
  <w:num w:numId="33" w16cid:durableId="2099475585">
    <w:abstractNumId w:val="3"/>
  </w:num>
  <w:num w:numId="34" w16cid:durableId="1320115784">
    <w:abstractNumId w:val="0"/>
  </w:num>
  <w:num w:numId="35" w16cid:durableId="1643076416">
    <w:abstractNumId w:val="2"/>
  </w:num>
  <w:num w:numId="36" w16cid:durableId="1956399542">
    <w:abstractNumId w:val="4"/>
  </w:num>
  <w:num w:numId="37" w16cid:durableId="475530866">
    <w:abstractNumId w:val="1"/>
  </w:num>
  <w:num w:numId="38" w16cid:durableId="903105048">
    <w:abstractNumId w:val="28"/>
  </w:num>
  <w:num w:numId="39" w16cid:durableId="6459340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87995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215752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63979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415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4705911">
    <w:abstractNumId w:val="43"/>
  </w:num>
  <w:num w:numId="45" w16cid:durableId="156725707">
    <w:abstractNumId w:val="37"/>
  </w:num>
  <w:num w:numId="46" w16cid:durableId="1524246911">
    <w:abstractNumId w:val="6"/>
  </w:num>
  <w:num w:numId="47" w16cid:durableId="457991014">
    <w:abstractNumId w:val="42"/>
  </w:num>
  <w:num w:numId="48" w16cid:durableId="1661539278">
    <w:abstractNumId w:val="26"/>
  </w:num>
  <w:num w:numId="49" w16cid:durableId="626278852">
    <w:abstractNumId w:val="17"/>
  </w:num>
  <w:num w:numId="50" w16cid:durableId="18167632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03B7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2A7D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031E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68F6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48BC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366E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6DF9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997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3DD6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27B5D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28F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1AC9"/>
    <w:rsid w:val="00B322B4"/>
    <w:rsid w:val="00B32A8E"/>
    <w:rsid w:val="00B3300D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0F4F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0F9A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05CC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3E57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A7937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3F83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5C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aliases w:val=" Sub-Clause Sub-paragraph"/>
    <w:basedOn w:val="Normal"/>
    <w:next w:val="Normal"/>
    <w:link w:val="Heading4Char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Heading4Char">
    <w:name w:val="Heading 4 Char"/>
    <w:aliases w:val=" Sub-Clause Sub-paragraph Char"/>
    <w:basedOn w:val="DefaultParagraphFont"/>
    <w:link w:val="Heading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Heading8Char">
    <w:name w:val="Heading 8 Char"/>
    <w:basedOn w:val="DefaultParagraphFont"/>
    <w:link w:val="Heading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semiHidden/>
    <w:rsid w:val="00A20ACF"/>
    <w:rPr>
      <w:rFonts w:ascii="Cambria" w:eastAsia="Times New Roman" w:hAnsi="Cambria" w:cs="Times New Roman"/>
      <w:lang w:val="ro-RO"/>
    </w:rPr>
  </w:style>
  <w:style w:type="paragraph" w:styleId="Footer">
    <w:name w:val="footer"/>
    <w:basedOn w:val="Normal"/>
    <w:link w:val="FooterChar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PageNumber">
    <w:name w:val="page number"/>
    <w:basedOn w:val="DefaultParagraphFont"/>
    <w:rsid w:val="00A20ACF"/>
  </w:style>
  <w:style w:type="paragraph" w:styleId="ListParagraph">
    <w:name w:val="List Paragraph"/>
    <w:aliases w:val="HotarirePunct1"/>
    <w:basedOn w:val="Normal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rsid w:val="00A20ACF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Subtitle">
    <w:name w:val="Subtitle"/>
    <w:basedOn w:val="Normal"/>
    <w:link w:val="SubtitleChar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BodyTextIndent2">
    <w:name w:val="Body Text Indent 2"/>
    <w:basedOn w:val="Normal"/>
    <w:link w:val="BodyTextIndent2Char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odyText2">
    <w:name w:val="Body Text 2"/>
    <w:basedOn w:val="Normal"/>
    <w:link w:val="BodyText2Char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alloonText">
    <w:name w:val="Balloon Text"/>
    <w:basedOn w:val="Normal"/>
    <w:link w:val="BalloonTextChar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Normal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Normal"/>
    <w:rsid w:val="00A20ACF"/>
    <w:pPr>
      <w:jc w:val="center"/>
    </w:pPr>
    <w:rPr>
      <w:b/>
      <w:bCs/>
      <w:noProof w:val="0"/>
      <w:lang w:val="ru-RU" w:eastAsia="ru-RU"/>
    </w:rPr>
  </w:style>
  <w:style w:type="paragraph" w:styleId="BodyTextIndent3">
    <w:name w:val="Body Text Indent 3"/>
    <w:basedOn w:val="Normal"/>
    <w:link w:val="BodyTextIndent3Char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Normal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Normal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Normal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Normal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Normal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Normal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Normal"/>
    <w:rsid w:val="00A20ACF"/>
    <w:pPr>
      <w:spacing w:after="240"/>
    </w:pPr>
    <w:rPr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A20ACF"/>
    <w:rPr>
      <w:vertAlign w:val="superscript"/>
    </w:rPr>
  </w:style>
  <w:style w:type="character" w:styleId="CommentReference">
    <w:name w:val="annotation reference"/>
    <w:uiPriority w:val="99"/>
    <w:rsid w:val="00A2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A2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Heading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Normal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Normal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Caption">
    <w:name w:val="caption"/>
    <w:basedOn w:val="Normal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Strong">
    <w:name w:val="Strong"/>
    <w:basedOn w:val="DefaultParagraphFont"/>
    <w:uiPriority w:val="22"/>
    <w:qFormat/>
    <w:rsid w:val="00EC7F38"/>
    <w:rPr>
      <w:b/>
      <w:bCs/>
    </w:rPr>
  </w:style>
  <w:style w:type="paragraph" w:styleId="Revision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TableNormal"/>
    <w:next w:val="TableGrid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leNormal"/>
    <w:next w:val="TableGrid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TableNormal"/>
    <w:next w:val="TableGrid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Normal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Normal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A6228E-3C90-4576-8534-A1547A2D4B43}"/>
</file>

<file path=customXml/itemProps2.xml><?xml version="1.0" encoding="utf-8"?>
<ds:datastoreItem xmlns:ds="http://schemas.openxmlformats.org/officeDocument/2006/customXml" ds:itemID="{C937CEC7-9DA5-42E1-A16E-54C5B34557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8E81F-8F46-4F60-AE12-F356B0A02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0739C6-DE1F-49DA-B949-620E91947511}">
  <ds:schemaRefs>
    <ds:schemaRef ds:uri="http://schemas.microsoft.com/office/2006/metadata/properties"/>
    <ds:schemaRef ds:uri="http://schemas.microsoft.com/office/infopath/2007/PartnerControls"/>
    <ds:schemaRef ds:uri="f983a66f-4b1b-416a-9a37-e7e2032203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946</Characters>
  <Application>Microsoft Office Word</Application>
  <DocSecurity>0</DocSecurity>
  <Lines>47</Lines>
  <Paragraphs>14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Ivanov, Stefan</cp:lastModifiedBy>
  <cp:revision>13</cp:revision>
  <cp:lastPrinted>2021-06-01T11:52:00Z</cp:lastPrinted>
  <dcterms:created xsi:type="dcterms:W3CDTF">2021-06-14T10:00:00Z</dcterms:created>
  <dcterms:modified xsi:type="dcterms:W3CDTF">2025-12-15T10:14:00Z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